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 / 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9142492" name="a9769190-870d-11f0-951d-1572b60d552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78170745" name="a9769190-870d-11f0-951d-1572b60d552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09851985" name="d332c5d0-870d-11f0-b1c2-4bd4f3a22a4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7967617" name="d332c5d0-870d-11f0-b1c2-4bd4f3a22a4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/ Treppenhaus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98884285" name="f00d1840-870d-11f0-8bc5-f93cb35a3f3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8322559" name="f00d1840-870d-11f0-8bc5-f93cb35a3f3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49259313" name="f2a946f0-870d-11f0-8630-694b9b46f8d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6569713" name="f2a946f0-870d-11f0-8630-694b9b46f8d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/ Boden / 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/ Boden / 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59743222" name="0fb72fb0-8712-11f0-af3c-a538c4c141e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1268169" name="0fb72fb0-8712-11f0-af3c-a538c4c141e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07381856" name="135fec60-8712-11f0-b10c-9f251f2f71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6052640" name="135fec60-8712-11f0-b10c-9f251f2f711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Breitenacher 37, 8906 Bonstetten</w:t>
          </w:r>
        </w:p>
        <w:p>
          <w:pPr>
            <w:spacing w:before="0" w:after="0"/>
          </w:pPr>
          <w:r>
            <w:t>424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